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66AF8DD3"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E90010">
        <w:rPr>
          <w:b/>
          <w:bCs/>
          <w:sz w:val="22"/>
          <w:szCs w:val="22"/>
        </w:rPr>
        <w:t>7</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07BC2FA7" w14:textId="0D1CE9B2" w:rsidR="00E90010" w:rsidRDefault="00E3770B" w:rsidP="0051309D">
      <w:pPr>
        <w:spacing w:before="240" w:after="120"/>
        <w:jc w:val="center"/>
        <w:rPr>
          <w:b/>
          <w:sz w:val="28"/>
          <w:szCs w:val="28"/>
        </w:rPr>
      </w:pPr>
      <w:r w:rsidRPr="00E3770B">
        <w:rPr>
          <w:b/>
          <w:sz w:val="28"/>
          <w:szCs w:val="28"/>
        </w:rPr>
        <w:t xml:space="preserve">Lotto </w:t>
      </w:r>
      <w:r w:rsidR="00E90010">
        <w:rPr>
          <w:b/>
          <w:sz w:val="28"/>
          <w:szCs w:val="28"/>
        </w:rPr>
        <w:t>7</w:t>
      </w:r>
      <w:r w:rsidRPr="00E3770B">
        <w:rPr>
          <w:b/>
          <w:sz w:val="28"/>
          <w:szCs w:val="28"/>
        </w:rPr>
        <w:t xml:space="preserve"> </w:t>
      </w:r>
      <w:r w:rsidR="00AA04C8">
        <w:rPr>
          <w:b/>
          <w:sz w:val="28"/>
          <w:szCs w:val="28"/>
        </w:rPr>
        <w:t>–</w:t>
      </w:r>
      <w:r w:rsidRPr="00E3770B">
        <w:rPr>
          <w:b/>
          <w:sz w:val="28"/>
          <w:szCs w:val="28"/>
        </w:rPr>
        <w:t xml:space="preserve"> </w:t>
      </w:r>
      <w:r w:rsidR="00E90010" w:rsidRPr="00E90010">
        <w:rPr>
          <w:b/>
          <w:sz w:val="28"/>
          <w:szCs w:val="28"/>
        </w:rPr>
        <w:t>STAZIONE SCIISTICA IN LOMBARDIA</w:t>
      </w:r>
    </w:p>
    <w:p w14:paraId="3892E94E" w14:textId="77777777" w:rsidR="00E90010" w:rsidRDefault="00810D25" w:rsidP="00E90010">
      <w:pPr>
        <w:spacing w:before="120" w:after="120"/>
        <w:jc w:val="center"/>
        <w:rPr>
          <w:b/>
          <w:sz w:val="28"/>
          <w:szCs w:val="28"/>
        </w:rPr>
      </w:pPr>
      <w:r w:rsidRPr="00810D25">
        <w:rPr>
          <w:b/>
          <w:sz w:val="28"/>
          <w:szCs w:val="28"/>
        </w:rPr>
        <w:t>(uscita senza pernottamento)</w:t>
      </w:r>
    </w:p>
    <w:p w14:paraId="453A3037" w14:textId="7D85FC7A" w:rsidR="00401646" w:rsidRPr="00E3770B" w:rsidRDefault="00AC35B7" w:rsidP="00E90010">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09D"/>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010"/>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1924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2202</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2025-11-18T14:27:00Z</dcterms:created>
  <dcterms:modified xsi:type="dcterms:W3CDTF">2025-11-18T14:28:00Z</dcterms:modified>
</cp:coreProperties>
</file>